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UG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406563806" name="5a3b4d30-988a-11f0-9af1-09809d962c6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83610678" name="5a3b4d30-988a-11f0-9af1-09809d962c65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Gang </w:t>
            </w:r>
          </w:p>
          <w:p>
            <w:pPr>
              <w:spacing w:before="0" w:after="0" w:line="240" w:lineRule="auto"/>
            </w:pPr>
            <w:r>
              <w:t>UG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434896057" name="b29a4990-988a-11f0-9af1-09809d962c6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36338901" name="b29a4990-988a-11f0-9af1-09809d962c65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Dusche </w:t>
            </w:r>
          </w:p>
          <w:p>
            <w:pPr>
              <w:spacing w:before="0" w:after="0" w:line="240" w:lineRule="auto"/>
            </w:pPr>
            <w:r>
              <w:t>UG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291431914" name="c7f602b0-988b-11f0-9af1-09809d962c6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6851015" name="c7f602b0-988b-11f0-9af1-09809d962c65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Dusche </w:t>
            </w:r>
          </w:p>
          <w:p>
            <w:pPr>
              <w:spacing w:before="0" w:after="0" w:line="240" w:lineRule="auto"/>
            </w:pPr>
            <w:r>
              <w:t>UG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801360046" name="fc95bb40-988c-11f0-9af1-09809d962c6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78091124" name="fc95bb40-988c-11f0-9af1-09809d962c65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8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Birchstrasse 31,8156 Oberhasli</w:t>
          </w:r>
        </w:p>
        <w:p>
          <w:pPr>
            <w:spacing w:before="0" w:after="0"/>
          </w:pPr>
          <w:r>
            <w:t>509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footer.xml" Type="http://schemas.openxmlformats.org/officeDocument/2006/relationships/footer" Id="rId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